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4CB7C-D8CD-4249-8F5B-148B723C4C8D}"/>
</file>

<file path=customXml/itemProps3.xml><?xml version="1.0" encoding="utf-8"?>
<ds:datastoreItem xmlns:ds="http://schemas.openxmlformats.org/officeDocument/2006/customXml" ds:itemID="{01516248-C0DF-4903-8A48-ED36EB2AE63C}"/>
</file>

<file path=customXml/itemProps4.xml><?xml version="1.0" encoding="utf-8"?>
<ds:datastoreItem xmlns:ds="http://schemas.openxmlformats.org/officeDocument/2006/customXml" ds:itemID="{B8A16511-EB12-4577-8982-DA52CAFB36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